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E4B4C" w14:textId="2369DA12" w:rsidR="00DA509A" w:rsidRPr="005A18BE" w:rsidRDefault="00940C71" w:rsidP="00940C71">
      <w:pPr>
        <w:pStyle w:val="ust"/>
        <w:spacing w:before="120" w:after="120"/>
        <w:ind w:left="0" w:firstLine="0"/>
        <w:rPr>
          <w:rFonts w:ascii="Calibri" w:hAnsi="Calibri" w:cs="Calibri"/>
          <w:b/>
          <w:sz w:val="20"/>
          <w:szCs w:val="20"/>
        </w:rPr>
      </w:pPr>
      <w:r w:rsidRPr="005A18BE">
        <w:rPr>
          <w:rFonts w:ascii="Calibri" w:hAnsi="Calibri" w:cs="Calibri"/>
          <w:sz w:val="20"/>
          <w:szCs w:val="20"/>
        </w:rPr>
        <w:tab/>
      </w:r>
      <w:r w:rsidRPr="005A18BE">
        <w:rPr>
          <w:rFonts w:ascii="Calibri" w:hAnsi="Calibri" w:cs="Calibri"/>
          <w:sz w:val="20"/>
          <w:szCs w:val="20"/>
        </w:rPr>
        <w:tab/>
      </w:r>
      <w:r w:rsidRPr="005A18BE">
        <w:rPr>
          <w:rFonts w:ascii="Calibri" w:hAnsi="Calibri" w:cs="Calibri"/>
          <w:sz w:val="20"/>
          <w:szCs w:val="20"/>
        </w:rPr>
        <w:tab/>
      </w:r>
      <w:r w:rsidRPr="005A18BE">
        <w:rPr>
          <w:rFonts w:ascii="Calibri" w:hAnsi="Calibri" w:cs="Calibri"/>
          <w:sz w:val="20"/>
          <w:szCs w:val="20"/>
        </w:rPr>
        <w:tab/>
      </w:r>
      <w:r w:rsidRPr="005A18BE">
        <w:rPr>
          <w:rFonts w:ascii="Calibri" w:hAnsi="Calibri" w:cs="Calibri"/>
          <w:sz w:val="20"/>
          <w:szCs w:val="20"/>
        </w:rPr>
        <w:tab/>
      </w:r>
      <w:r w:rsidRPr="005A18BE">
        <w:rPr>
          <w:rFonts w:ascii="Calibri" w:hAnsi="Calibri" w:cs="Calibri"/>
          <w:sz w:val="20"/>
          <w:szCs w:val="20"/>
        </w:rPr>
        <w:tab/>
      </w:r>
      <w:r w:rsidRPr="005A18BE">
        <w:rPr>
          <w:rFonts w:ascii="Calibri" w:hAnsi="Calibri" w:cs="Calibri"/>
          <w:sz w:val="20"/>
          <w:szCs w:val="20"/>
        </w:rPr>
        <w:tab/>
      </w:r>
      <w:r w:rsidRPr="005A18BE">
        <w:rPr>
          <w:rFonts w:ascii="Calibri" w:hAnsi="Calibri" w:cs="Calibri"/>
          <w:sz w:val="20"/>
          <w:szCs w:val="20"/>
        </w:rPr>
        <w:tab/>
      </w:r>
      <w:r w:rsidRPr="005A18BE">
        <w:rPr>
          <w:rFonts w:ascii="Calibri" w:hAnsi="Calibri" w:cs="Calibri"/>
          <w:sz w:val="20"/>
          <w:szCs w:val="20"/>
        </w:rPr>
        <w:tab/>
      </w:r>
      <w:r w:rsidRPr="005A18BE">
        <w:rPr>
          <w:rFonts w:ascii="Calibri" w:hAnsi="Calibri" w:cs="Calibri"/>
          <w:sz w:val="20"/>
          <w:szCs w:val="20"/>
        </w:rPr>
        <w:tab/>
      </w:r>
      <w:r w:rsidRPr="005A18BE">
        <w:rPr>
          <w:rFonts w:ascii="Calibri" w:hAnsi="Calibri" w:cs="Calibri"/>
          <w:sz w:val="20"/>
          <w:szCs w:val="20"/>
        </w:rPr>
        <w:tab/>
        <w:t xml:space="preserve">         </w:t>
      </w:r>
      <w:r w:rsidR="00C920BE" w:rsidRPr="005A18BE">
        <w:rPr>
          <w:rFonts w:ascii="Calibri" w:hAnsi="Calibri" w:cs="Calibri"/>
          <w:sz w:val="20"/>
          <w:szCs w:val="20"/>
        </w:rPr>
        <w:t xml:space="preserve">                                                                 </w:t>
      </w:r>
      <w:r w:rsidRPr="005A18BE">
        <w:rPr>
          <w:rFonts w:ascii="Calibri" w:hAnsi="Calibri" w:cs="Calibri"/>
          <w:sz w:val="20"/>
          <w:szCs w:val="20"/>
        </w:rPr>
        <w:t xml:space="preserve">  </w:t>
      </w:r>
      <w:r w:rsidR="0056694D" w:rsidRPr="005A18BE">
        <w:rPr>
          <w:rFonts w:ascii="Calibri" w:hAnsi="Calibri" w:cs="Calibri"/>
          <w:sz w:val="20"/>
          <w:szCs w:val="20"/>
        </w:rPr>
        <w:t xml:space="preserve">Załącznik nr </w:t>
      </w:r>
      <w:r w:rsidR="005A18BE">
        <w:rPr>
          <w:rFonts w:ascii="Calibri" w:hAnsi="Calibri" w:cs="Calibri"/>
          <w:sz w:val="20"/>
          <w:szCs w:val="20"/>
        </w:rPr>
        <w:t>7</w:t>
      </w:r>
      <w:r w:rsidR="00612F9F" w:rsidRPr="005A18BE">
        <w:rPr>
          <w:rFonts w:ascii="Calibri" w:hAnsi="Calibri" w:cs="Calibri"/>
          <w:sz w:val="20"/>
          <w:szCs w:val="20"/>
        </w:rPr>
        <w:t xml:space="preserve"> do SWZ</w:t>
      </w:r>
    </w:p>
    <w:p w14:paraId="65EB84D7" w14:textId="77777777" w:rsidR="00FF6326" w:rsidRPr="005A18BE" w:rsidRDefault="00FF6326" w:rsidP="00D22BE4">
      <w:pPr>
        <w:spacing w:before="120"/>
        <w:jc w:val="center"/>
        <w:rPr>
          <w:rFonts w:ascii="Calibri" w:hAnsi="Calibri" w:cs="Calibri"/>
          <w:sz w:val="20"/>
          <w:szCs w:val="20"/>
        </w:rPr>
      </w:pPr>
    </w:p>
    <w:p w14:paraId="17540AF8" w14:textId="564CFB4B" w:rsidR="00D22BE4" w:rsidRPr="005A18BE" w:rsidRDefault="00DA509A" w:rsidP="00D22BE4">
      <w:pPr>
        <w:spacing w:before="120"/>
        <w:jc w:val="center"/>
        <w:rPr>
          <w:rFonts w:ascii="Calibri" w:hAnsi="Calibri" w:cs="Calibri"/>
          <w:sz w:val="20"/>
          <w:szCs w:val="20"/>
        </w:rPr>
      </w:pPr>
      <w:r w:rsidRPr="005A18BE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="00D22BE4" w:rsidRPr="005A18BE">
        <w:rPr>
          <w:rFonts w:ascii="Calibri" w:hAnsi="Calibri" w:cs="Calibri"/>
          <w:sz w:val="20"/>
          <w:szCs w:val="20"/>
        </w:rPr>
        <w:t>...................</w:t>
      </w:r>
      <w:r w:rsidRPr="005A18BE">
        <w:rPr>
          <w:rFonts w:ascii="Calibri" w:hAnsi="Calibri" w:cs="Calibri"/>
          <w:sz w:val="20"/>
          <w:szCs w:val="20"/>
        </w:rPr>
        <w:tab/>
      </w:r>
      <w:r w:rsidR="0032655D" w:rsidRPr="005A18BE">
        <w:rPr>
          <w:rFonts w:ascii="Calibri" w:hAnsi="Calibri" w:cs="Calibri"/>
          <w:sz w:val="20"/>
          <w:szCs w:val="20"/>
        </w:rPr>
        <w:tab/>
      </w:r>
      <w:r w:rsidR="0032655D" w:rsidRPr="005A18BE">
        <w:rPr>
          <w:rFonts w:ascii="Calibri" w:hAnsi="Calibri" w:cs="Calibri"/>
          <w:sz w:val="20"/>
          <w:szCs w:val="20"/>
        </w:rPr>
        <w:tab/>
      </w:r>
      <w:r w:rsidR="0032655D" w:rsidRPr="005A18BE">
        <w:rPr>
          <w:rFonts w:ascii="Calibri" w:hAnsi="Calibri" w:cs="Calibri"/>
          <w:sz w:val="20"/>
          <w:szCs w:val="20"/>
        </w:rPr>
        <w:tab/>
      </w:r>
      <w:r w:rsidR="0032655D" w:rsidRPr="005A18BE">
        <w:rPr>
          <w:rFonts w:ascii="Calibri" w:hAnsi="Calibri" w:cs="Calibri"/>
          <w:sz w:val="20"/>
          <w:szCs w:val="20"/>
        </w:rPr>
        <w:tab/>
      </w:r>
      <w:r w:rsidR="0032655D" w:rsidRPr="005A18BE">
        <w:rPr>
          <w:rFonts w:ascii="Calibri" w:hAnsi="Calibri" w:cs="Calibri"/>
          <w:sz w:val="20"/>
          <w:szCs w:val="20"/>
        </w:rPr>
        <w:tab/>
      </w:r>
      <w:r w:rsidR="0032655D" w:rsidRPr="005A18BE">
        <w:rPr>
          <w:rFonts w:ascii="Calibri" w:hAnsi="Calibri" w:cs="Calibri"/>
          <w:sz w:val="20"/>
          <w:szCs w:val="20"/>
        </w:rPr>
        <w:tab/>
      </w:r>
      <w:r w:rsidR="00905E0F" w:rsidRPr="005A18BE">
        <w:rPr>
          <w:rFonts w:ascii="Calibri" w:hAnsi="Calibri" w:cs="Calibri"/>
          <w:sz w:val="20"/>
          <w:szCs w:val="20"/>
        </w:rPr>
        <w:tab/>
      </w:r>
      <w:r w:rsidR="00D22BE4" w:rsidRPr="005A18BE">
        <w:rPr>
          <w:rFonts w:ascii="Calibri" w:hAnsi="Calibri" w:cs="Calibri"/>
          <w:sz w:val="20"/>
          <w:szCs w:val="20"/>
        </w:rPr>
        <w:t xml:space="preserve">      ...................................., dnia ....</w:t>
      </w:r>
      <w:r w:rsidR="00F102C3" w:rsidRPr="005A18BE">
        <w:rPr>
          <w:rFonts w:ascii="Calibri" w:hAnsi="Calibri" w:cs="Calibri"/>
          <w:sz w:val="20"/>
          <w:szCs w:val="20"/>
        </w:rPr>
        <w:t>.</w:t>
      </w:r>
      <w:r w:rsidR="005C1DCB" w:rsidRPr="005A18BE">
        <w:rPr>
          <w:rFonts w:ascii="Calibri" w:hAnsi="Calibri" w:cs="Calibri"/>
          <w:sz w:val="20"/>
          <w:szCs w:val="20"/>
        </w:rPr>
        <w:t>.................. 202</w:t>
      </w:r>
      <w:r w:rsidR="005A18BE">
        <w:rPr>
          <w:rFonts w:ascii="Calibri" w:hAnsi="Calibri" w:cs="Calibri"/>
          <w:sz w:val="20"/>
          <w:szCs w:val="20"/>
        </w:rPr>
        <w:t>5</w:t>
      </w:r>
      <w:r w:rsidR="0068726E" w:rsidRPr="005A18BE">
        <w:rPr>
          <w:rFonts w:ascii="Calibri" w:hAnsi="Calibri" w:cs="Calibri"/>
          <w:sz w:val="20"/>
          <w:szCs w:val="20"/>
        </w:rPr>
        <w:t xml:space="preserve"> </w:t>
      </w:r>
      <w:r w:rsidR="00D22BE4" w:rsidRPr="005A18BE">
        <w:rPr>
          <w:rFonts w:ascii="Calibri" w:hAnsi="Calibri" w:cs="Calibri"/>
          <w:sz w:val="20"/>
          <w:szCs w:val="20"/>
        </w:rPr>
        <w:t>r.</w:t>
      </w:r>
    </w:p>
    <w:p w14:paraId="0E357DED" w14:textId="77777777" w:rsidR="00DA509A" w:rsidRPr="005A18BE" w:rsidRDefault="00905E0F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5A18BE">
        <w:rPr>
          <w:rFonts w:ascii="Calibri" w:hAnsi="Calibri" w:cs="Calibri"/>
          <w:sz w:val="20"/>
          <w:szCs w:val="20"/>
        </w:rPr>
        <w:t xml:space="preserve">          </w:t>
      </w:r>
      <w:r w:rsidR="00910410" w:rsidRPr="005A18BE">
        <w:rPr>
          <w:rFonts w:ascii="Calibri" w:eastAsia="Batang" w:hAnsi="Calibri" w:cs="Calibri"/>
          <w:i/>
          <w:sz w:val="20"/>
          <w:szCs w:val="20"/>
        </w:rPr>
        <w:t xml:space="preserve">  (N</w:t>
      </w:r>
      <w:r w:rsidR="00D22BE4" w:rsidRPr="005A18BE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352C988F" w14:textId="77777777" w:rsidR="00DA509A" w:rsidRPr="005A18BE" w:rsidRDefault="00DA509A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0AE566EA" w14:textId="77777777" w:rsidR="00905E0F" w:rsidRPr="005A18BE" w:rsidRDefault="00905E0F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1DA9E4FE" w14:textId="412E1BB6" w:rsidR="0032655D" w:rsidRPr="005A18BE" w:rsidRDefault="0032655D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5A18BE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</w:p>
    <w:p w14:paraId="20E9FE18" w14:textId="77777777" w:rsidR="005C1DCB" w:rsidRPr="005A18BE" w:rsidRDefault="005C1DCB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</w:p>
    <w:p w14:paraId="19C2B0C7" w14:textId="584117C7" w:rsidR="00F141E3" w:rsidRPr="005A18BE" w:rsidRDefault="0032655D" w:rsidP="009346E4">
      <w:pPr>
        <w:spacing w:line="259" w:lineRule="auto"/>
        <w:jc w:val="center"/>
        <w:rPr>
          <w:rFonts w:ascii="Calibri" w:hAnsi="Calibri" w:cs="Calibri"/>
          <w:b/>
          <w:sz w:val="20"/>
          <w:szCs w:val="20"/>
        </w:rPr>
      </w:pPr>
      <w:r w:rsidRPr="005A18BE">
        <w:rPr>
          <w:rFonts w:ascii="Calibri" w:hAnsi="Calibri" w:cs="Calibri"/>
          <w:sz w:val="20"/>
          <w:szCs w:val="20"/>
        </w:rPr>
        <w:t xml:space="preserve">Składany do </w:t>
      </w:r>
      <w:r w:rsidR="00C920BE" w:rsidRPr="005A18BE">
        <w:rPr>
          <w:rFonts w:ascii="Calibri" w:hAnsi="Calibri" w:cs="Calibri"/>
          <w:sz w:val="20"/>
          <w:szCs w:val="20"/>
        </w:rPr>
        <w:t>postępowania pn.</w:t>
      </w:r>
      <w:r w:rsidR="009A135D" w:rsidRPr="005A18BE">
        <w:rPr>
          <w:rFonts w:ascii="Calibri" w:hAnsi="Calibri" w:cs="Calibri"/>
          <w:sz w:val="20"/>
          <w:szCs w:val="20"/>
        </w:rPr>
        <w:t xml:space="preserve"> </w:t>
      </w:r>
      <w:bookmarkStart w:id="0" w:name="_Hlk102472779"/>
      <w:bookmarkStart w:id="1" w:name="_Hlk115818100"/>
      <w:r w:rsidR="009346E4" w:rsidRPr="005A18BE">
        <w:rPr>
          <w:rFonts w:ascii="Calibri" w:hAnsi="Calibri" w:cs="Calibri"/>
          <w:b/>
          <w:color w:val="000000"/>
          <w:sz w:val="20"/>
          <w:lang w:eastAsia="x-none"/>
        </w:rPr>
        <w:t>„</w:t>
      </w:r>
      <w:r w:rsidR="005A18BE" w:rsidRPr="005A18BE">
        <w:rPr>
          <w:rFonts w:ascii="Calibri" w:hAnsi="Calibri" w:cs="Calibri"/>
          <w:b/>
          <w:color w:val="000000"/>
          <w:sz w:val="20"/>
          <w:lang w:eastAsia="x-none"/>
        </w:rPr>
        <w:t>Modernizacja istniejącego oświetlenia na terenie Gminy Radłów – wymiana nieenergooszczędnych opraw</w:t>
      </w:r>
      <w:r w:rsidR="009346E4" w:rsidRPr="005A18BE">
        <w:rPr>
          <w:rFonts w:ascii="Calibri" w:hAnsi="Calibri" w:cs="Calibri"/>
          <w:b/>
          <w:color w:val="000000"/>
          <w:sz w:val="20"/>
          <w:lang w:eastAsia="x-none"/>
        </w:rPr>
        <w:t>”</w:t>
      </w:r>
      <w:r w:rsidR="00FE6F92" w:rsidRPr="005A18BE">
        <w:rPr>
          <w:rFonts w:ascii="Calibri" w:hAnsi="Calibri" w:cs="Calibri"/>
          <w:b/>
          <w:color w:val="000000"/>
          <w:sz w:val="20"/>
          <w:lang w:eastAsia="x-none"/>
        </w:rPr>
        <w:br/>
      </w:r>
      <w:bookmarkEnd w:id="0"/>
      <w:bookmarkEnd w:id="1"/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116"/>
        <w:gridCol w:w="6814"/>
        <w:gridCol w:w="2976"/>
      </w:tblGrid>
      <w:tr w:rsidR="0032655D" w:rsidRPr="005A18BE" w14:paraId="1C6CE486" w14:textId="77777777" w:rsidTr="00C67D85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5A18BE" w:rsidRDefault="0032655D" w:rsidP="00D55CC8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spacing w:val="4"/>
                <w:sz w:val="18"/>
                <w:szCs w:val="18"/>
              </w:rPr>
            </w:pPr>
            <w:r w:rsidRPr="005A18BE">
              <w:rPr>
                <w:rFonts w:ascii="Calibri" w:hAnsi="Calibri" w:cs="Calibri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5A18BE" w:rsidRDefault="0032655D" w:rsidP="00D55CC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A18BE">
              <w:rPr>
                <w:rFonts w:ascii="Calibri" w:hAnsi="Calibri" w:cs="Calibri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5A18BE" w:rsidRDefault="0032655D" w:rsidP="00D55CC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A18BE">
              <w:rPr>
                <w:rFonts w:ascii="Calibri" w:hAnsi="Calibri" w:cs="Calibri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5A18BE" w:rsidRDefault="0032655D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77DEBC81" w14:textId="77777777" w:rsidR="0032655D" w:rsidRPr="005A18BE" w:rsidRDefault="0032655D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A18BE">
              <w:rPr>
                <w:rFonts w:ascii="Calibri" w:hAnsi="Calibri" w:cs="Calibri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5A18BE" w:rsidRDefault="0032655D" w:rsidP="00A66B1C">
            <w:pPr>
              <w:pStyle w:val="Default"/>
              <w:ind w:left="-425" w:firstLine="425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A18BE">
              <w:rPr>
                <w:rFonts w:ascii="Calibri" w:hAnsi="Calibri" w:cs="Calibri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5A18BE" w:rsidRDefault="0032655D" w:rsidP="00D55CC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A18BE">
              <w:rPr>
                <w:rFonts w:ascii="Calibri" w:hAnsi="Calibri" w:cs="Calibri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3C3676" w:rsidRPr="005A18BE" w14:paraId="22253F9C" w14:textId="77777777" w:rsidTr="00C67D85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25DA311" w14:textId="5D75BAE1" w:rsidR="003C3676" w:rsidRPr="005A18BE" w:rsidRDefault="00AF2E8C" w:rsidP="003C3676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18"/>
                <w:szCs w:val="18"/>
              </w:rPr>
            </w:pPr>
            <w:r w:rsidRPr="005A18BE">
              <w:rPr>
                <w:rFonts w:ascii="Calibri" w:hAnsi="Calibri" w:cs="Calibri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D459E5D" w14:textId="249A9C97" w:rsidR="003C3676" w:rsidRPr="005A18BE" w:rsidRDefault="003C3676" w:rsidP="003C3676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A18BE">
              <w:rPr>
                <w:rFonts w:ascii="Calibri" w:hAnsi="Calibri" w:cs="Calibri"/>
                <w:sz w:val="18"/>
                <w:szCs w:val="18"/>
              </w:rPr>
              <w:t>…………… …………..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2D931CC" w14:textId="5A762233" w:rsidR="003C3676" w:rsidRPr="005A18BE" w:rsidRDefault="003C3676" w:rsidP="003C3676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A18BE">
              <w:rPr>
                <w:rFonts w:ascii="Calibri" w:hAnsi="Calibri" w:cs="Calibri"/>
                <w:b/>
                <w:sz w:val="18"/>
                <w:szCs w:val="18"/>
              </w:rPr>
              <w:t>Kierownik robót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10AD41A" w14:textId="26B950D9" w:rsidR="003C3676" w:rsidRPr="005A18BE" w:rsidRDefault="003C3676" w:rsidP="003C3676">
            <w:pPr>
              <w:spacing w:line="276" w:lineRule="auto"/>
              <w:ind w:left="144" w:right="145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5A18BE">
              <w:rPr>
                <w:rFonts w:ascii="Calibri" w:hAnsi="Calibri" w:cs="Calibri"/>
                <w:bCs/>
                <w:sz w:val="18"/>
                <w:szCs w:val="18"/>
              </w:rPr>
              <w:t xml:space="preserve">Osoba posiadająca uprawnienia budowlane uprawniające do kierowania robotami budowlanymi w specjalności instalacyjnej w zakresie sieci, instalacji i urządzeń elektrycznych i elektroenergetycznych. </w:t>
            </w:r>
          </w:p>
          <w:p w14:paraId="18F543EC" w14:textId="77777777" w:rsidR="00170B26" w:rsidRPr="005A18BE" w:rsidRDefault="00170B26" w:rsidP="003C3676">
            <w:pPr>
              <w:spacing w:line="276" w:lineRule="auto"/>
              <w:ind w:left="144" w:right="145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17778732" w14:textId="1F6A3F2A" w:rsidR="003C3676" w:rsidRPr="005A18BE" w:rsidRDefault="003C3676" w:rsidP="003C3676">
            <w:pPr>
              <w:spacing w:line="276" w:lineRule="auto"/>
              <w:ind w:left="144" w:right="145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5A18BE">
              <w:rPr>
                <w:rFonts w:ascii="Calibri" w:hAnsi="Calibri" w:cs="Calibri"/>
                <w:bCs/>
                <w:sz w:val="18"/>
                <w:szCs w:val="18"/>
              </w:rPr>
              <w:t xml:space="preserve">Posiadający doświadczenie w pełnieniu funkcji Kierownika budowy lub Kierownika robót (od rozpoczęcia do zakończenia inwestycji) przy ………… zakończonych inwestycjach związanych z </w:t>
            </w:r>
            <w:r w:rsidR="00AF2E8C" w:rsidRPr="005A18BE">
              <w:rPr>
                <w:rFonts w:ascii="Calibri" w:hAnsi="Calibri" w:cs="Calibri"/>
                <w:sz w:val="18"/>
                <w:szCs w:val="18"/>
              </w:rPr>
              <w:t>modernizacją lub budową lub przebudową systemu oświetlenia ulicznego lub drogowego</w:t>
            </w:r>
            <w:r w:rsidRPr="005A18BE">
              <w:rPr>
                <w:rFonts w:ascii="Calibri" w:hAnsi="Calibri" w:cs="Calibri"/>
                <w:bCs/>
                <w:sz w:val="18"/>
                <w:szCs w:val="18"/>
              </w:rPr>
              <w:t>.</w:t>
            </w:r>
          </w:p>
          <w:p w14:paraId="5F8A40E9" w14:textId="77777777" w:rsidR="003C3676" w:rsidRPr="005A18BE" w:rsidRDefault="003C3676" w:rsidP="003C3676">
            <w:pPr>
              <w:pStyle w:val="Default"/>
              <w:ind w:left="144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5E91561" w14:textId="77777777" w:rsidR="003C3676" w:rsidRPr="005A18BE" w:rsidRDefault="003C3676" w:rsidP="003C3676">
            <w:pPr>
              <w:pStyle w:val="Default"/>
              <w:ind w:left="144"/>
              <w:rPr>
                <w:rFonts w:ascii="Calibri" w:hAnsi="Calibri" w:cs="Calibri"/>
                <w:b/>
                <w:sz w:val="18"/>
                <w:szCs w:val="18"/>
              </w:rPr>
            </w:pPr>
            <w:r w:rsidRPr="005A18BE">
              <w:rPr>
                <w:rFonts w:ascii="Calibri" w:hAnsi="Calibri" w:cs="Calibri"/>
                <w:b/>
                <w:sz w:val="18"/>
                <w:szCs w:val="18"/>
              </w:rPr>
              <w:t>Nr uprawnień ……………………..</w:t>
            </w:r>
          </w:p>
          <w:p w14:paraId="69E60D97" w14:textId="77777777" w:rsidR="003C3676" w:rsidRPr="005A18BE" w:rsidRDefault="003C3676" w:rsidP="003C3676">
            <w:pPr>
              <w:pStyle w:val="Default"/>
              <w:ind w:left="144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9A45484" w14:textId="77777777" w:rsidR="003C3676" w:rsidRPr="005A18BE" w:rsidRDefault="003C3676" w:rsidP="003C3676">
            <w:pPr>
              <w:pStyle w:val="Default"/>
              <w:spacing w:line="276" w:lineRule="auto"/>
              <w:ind w:left="14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A18BE">
              <w:rPr>
                <w:rFonts w:ascii="Calibri" w:hAnsi="Calibri" w:cs="Calibr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67AA3908" w14:textId="77777777" w:rsidR="00495553" w:rsidRPr="005A18BE" w:rsidRDefault="00AF2E8C" w:rsidP="00495553">
            <w:pPr>
              <w:pStyle w:val="Default"/>
              <w:numPr>
                <w:ilvl w:val="0"/>
                <w:numId w:val="11"/>
              </w:numPr>
              <w:spacing w:after="240"/>
              <w:rPr>
                <w:rFonts w:ascii="Calibri" w:hAnsi="Calibri" w:cs="Calibri"/>
                <w:sz w:val="18"/>
                <w:szCs w:val="18"/>
              </w:rPr>
            </w:pPr>
            <w:r w:rsidRPr="005A18BE">
              <w:rPr>
                <w:rFonts w:ascii="Calibri" w:hAnsi="Calibri" w:cs="Calibri"/>
                <w:sz w:val="18"/>
                <w:szCs w:val="18"/>
              </w:rPr>
              <w:t>nazwa Zamawiającego.………………………………….</w:t>
            </w:r>
          </w:p>
          <w:p w14:paraId="5A83EB94" w14:textId="77777777" w:rsidR="00495553" w:rsidRPr="005A18BE" w:rsidRDefault="00AF2E8C" w:rsidP="00495553">
            <w:pPr>
              <w:pStyle w:val="Default"/>
              <w:numPr>
                <w:ilvl w:val="0"/>
                <w:numId w:val="11"/>
              </w:numPr>
              <w:spacing w:after="240"/>
              <w:rPr>
                <w:rFonts w:ascii="Calibri" w:hAnsi="Calibri" w:cs="Calibri"/>
                <w:sz w:val="18"/>
                <w:szCs w:val="18"/>
              </w:rPr>
            </w:pPr>
            <w:r w:rsidRPr="005A18BE">
              <w:rPr>
                <w:rFonts w:ascii="Calibri" w:hAnsi="Calibri" w:cs="Calibri"/>
                <w:sz w:val="18"/>
                <w:szCs w:val="18"/>
              </w:rPr>
              <w:t>data zakończenia modernizacji………………………….</w:t>
            </w:r>
          </w:p>
          <w:p w14:paraId="29B43D20" w14:textId="77777777" w:rsidR="00495553" w:rsidRPr="005A18BE" w:rsidRDefault="00AF2E8C" w:rsidP="00495553">
            <w:pPr>
              <w:pStyle w:val="Default"/>
              <w:numPr>
                <w:ilvl w:val="0"/>
                <w:numId w:val="11"/>
              </w:numPr>
              <w:spacing w:after="240"/>
              <w:rPr>
                <w:rFonts w:ascii="Calibri" w:hAnsi="Calibri" w:cs="Calibri"/>
                <w:sz w:val="18"/>
                <w:szCs w:val="18"/>
              </w:rPr>
            </w:pPr>
            <w:r w:rsidRPr="005A18BE">
              <w:rPr>
                <w:rFonts w:ascii="Calibri" w:hAnsi="Calibri" w:cs="Calibri"/>
                <w:sz w:val="18"/>
                <w:szCs w:val="18"/>
              </w:rPr>
              <w:t>nazwa zadania modernizowanego……………………………………</w:t>
            </w:r>
          </w:p>
          <w:p w14:paraId="51583B0C" w14:textId="1458B213" w:rsidR="003C3676" w:rsidRPr="005A18BE" w:rsidRDefault="00AF2E8C" w:rsidP="00495553">
            <w:pPr>
              <w:pStyle w:val="Default"/>
              <w:numPr>
                <w:ilvl w:val="0"/>
                <w:numId w:val="11"/>
              </w:numPr>
              <w:spacing w:after="240"/>
              <w:rPr>
                <w:rFonts w:ascii="Calibri" w:hAnsi="Calibri" w:cs="Calibri"/>
                <w:sz w:val="18"/>
                <w:szCs w:val="18"/>
              </w:rPr>
            </w:pPr>
            <w:r w:rsidRPr="005A18BE">
              <w:rPr>
                <w:rFonts w:ascii="Calibri" w:hAnsi="Calibri" w:cs="Calibri"/>
                <w:sz w:val="18"/>
                <w:szCs w:val="18"/>
              </w:rPr>
              <w:t>ilość punktów oświetleniowych zainstalowanych………………………….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0DE1054" w14:textId="5879E545" w:rsidR="003C3676" w:rsidRPr="005A18BE" w:rsidRDefault="003C3676" w:rsidP="003C367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A18BE">
              <w:rPr>
                <w:rFonts w:ascii="Calibri" w:hAnsi="Calibri" w:cs="Calibri"/>
                <w:b/>
                <w:bCs/>
                <w:sz w:val="18"/>
                <w:szCs w:val="18"/>
              </w:rPr>
              <w:t>Własne / oddane do dyspozycji*</w:t>
            </w:r>
          </w:p>
        </w:tc>
      </w:tr>
    </w:tbl>
    <w:p w14:paraId="4ABD9862" w14:textId="5CA0D9BA" w:rsidR="00E05453" w:rsidRPr="005A18BE" w:rsidRDefault="00E05453" w:rsidP="006A6A96">
      <w:pPr>
        <w:pStyle w:val="default0"/>
        <w:spacing w:before="120" w:beforeAutospacing="0" w:after="120" w:afterAutospacing="0"/>
        <w:ind w:right="-32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7464589E" w14:textId="5D0A6807" w:rsidR="006A6A96" w:rsidRPr="005A18BE" w:rsidRDefault="006A6A96" w:rsidP="006A6A96">
      <w:pPr>
        <w:pStyle w:val="default0"/>
        <w:spacing w:before="120" w:beforeAutospacing="0" w:after="120" w:afterAutospacing="0"/>
        <w:ind w:right="-32"/>
        <w:jc w:val="both"/>
        <w:rPr>
          <w:rFonts w:ascii="Calibri" w:hAnsi="Calibri" w:cs="Calibri"/>
          <w:sz w:val="18"/>
          <w:szCs w:val="18"/>
        </w:rPr>
      </w:pPr>
      <w:r w:rsidRPr="005A18BE">
        <w:rPr>
          <w:rFonts w:ascii="Calibri" w:hAnsi="Calibri" w:cs="Calibri"/>
          <w:b/>
          <w:bCs/>
          <w:sz w:val="18"/>
          <w:szCs w:val="18"/>
        </w:rPr>
        <w:lastRenderedPageBreak/>
        <w:t xml:space="preserve">Uwaga! </w:t>
      </w:r>
      <w:r w:rsidRPr="005A18BE">
        <w:rPr>
          <w:rFonts w:ascii="Calibri" w:hAnsi="Calibri" w:cs="Calibri"/>
          <w:sz w:val="18"/>
          <w:szCs w:val="18"/>
        </w:rPr>
        <w:t xml:space="preserve">oświadczam(my), </w:t>
      </w:r>
      <w:r w:rsidRPr="005A18BE">
        <w:rPr>
          <w:rFonts w:ascii="Calibri" w:hAnsi="Calibri" w:cs="Calibri"/>
          <w:b/>
          <w:bCs/>
          <w:sz w:val="18"/>
          <w:szCs w:val="18"/>
        </w:rPr>
        <w:t>że osoba wskazana</w:t>
      </w:r>
      <w:r w:rsidRPr="005A18BE">
        <w:rPr>
          <w:rFonts w:ascii="Calibri" w:hAnsi="Calibri" w:cs="Calibri"/>
          <w:sz w:val="18"/>
          <w:szCs w:val="18"/>
        </w:rPr>
        <w:t xml:space="preserve">, będzie uczestniczyć w wykonywaniu zamówienia i posiada niezbędne wykształcenie oraz uprawnienia do wykonania przedmiotu zamówienia, wymagane w postawionym warunku w SWZ </w:t>
      </w:r>
      <w:r w:rsidR="002D7C7C" w:rsidRPr="005A18BE">
        <w:rPr>
          <w:rFonts w:ascii="Calibri" w:hAnsi="Calibri" w:cs="Calibri"/>
          <w:sz w:val="18"/>
          <w:szCs w:val="18"/>
        </w:rPr>
        <w:t xml:space="preserve">oraz przynależy do właściwej izby samorządu zawodowego jeżeli taki wymóg nakłada Prawo budowlane </w:t>
      </w:r>
      <w:r w:rsidRPr="005A18BE">
        <w:rPr>
          <w:rFonts w:ascii="Calibri" w:hAnsi="Calibri" w:cs="Calibri"/>
          <w:sz w:val="18"/>
          <w:szCs w:val="18"/>
        </w:rPr>
        <w:t xml:space="preserve">i może sprawować wymienioną funkcję zgodnie z Prawem Budowlanym. </w:t>
      </w:r>
    </w:p>
    <w:p w14:paraId="3CB53299" w14:textId="77777777" w:rsidR="0021284A" w:rsidRPr="005A18BE" w:rsidRDefault="0032655D" w:rsidP="00905E0F">
      <w:pPr>
        <w:pStyle w:val="Default"/>
        <w:rPr>
          <w:rFonts w:ascii="Calibri" w:hAnsi="Calibri" w:cs="Calibri"/>
          <w:color w:val="auto"/>
          <w:sz w:val="16"/>
          <w:szCs w:val="16"/>
        </w:rPr>
      </w:pPr>
      <w:r w:rsidRPr="005A18BE">
        <w:rPr>
          <w:rFonts w:ascii="Calibri" w:hAnsi="Calibri" w:cs="Calibri"/>
          <w:sz w:val="16"/>
          <w:szCs w:val="16"/>
        </w:rPr>
        <w:t xml:space="preserve">* niepotrzebne skreślić ( </w:t>
      </w:r>
      <w:r w:rsidRPr="005A18BE">
        <w:rPr>
          <w:rFonts w:ascii="Calibri" w:hAnsi="Calibri" w:cs="Calibri"/>
          <w:b/>
          <w:bCs/>
          <w:sz w:val="16"/>
          <w:szCs w:val="16"/>
        </w:rPr>
        <w:t>jeżeli wykonawca pozostaje w stosunku umowy cywilno prawnej pozostawiamy własne</w:t>
      </w:r>
      <w:r w:rsidRPr="005A18BE">
        <w:rPr>
          <w:rFonts w:ascii="Calibri" w:hAnsi="Calibri" w:cs="Calibri"/>
          <w:sz w:val="16"/>
          <w:szCs w:val="16"/>
        </w:rPr>
        <w:t>)</w:t>
      </w:r>
    </w:p>
    <w:sectPr w:rsidR="0021284A" w:rsidRPr="005A18BE" w:rsidSect="004955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418" w:bottom="993" w:left="1418" w:header="5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DE5D8" w14:textId="77777777" w:rsidR="00BC2239" w:rsidRDefault="00BC2239">
      <w:r>
        <w:separator/>
      </w:r>
    </w:p>
  </w:endnote>
  <w:endnote w:type="continuationSeparator" w:id="0">
    <w:p w14:paraId="7395D4AD" w14:textId="77777777" w:rsidR="00BC2239" w:rsidRDefault="00BC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7BCCF0D9" w14:textId="77777777" w:rsidR="005A18BE" w:rsidRPr="0014768D" w:rsidRDefault="005A18BE" w:rsidP="005A18BE">
    <w:pPr>
      <w:tabs>
        <w:tab w:val="left" w:pos="540"/>
        <w:tab w:val="left" w:pos="780"/>
      </w:tabs>
      <w:jc w:val="center"/>
      <w:rPr>
        <w:rFonts w:cs="Calibri"/>
        <w:sz w:val="20"/>
        <w:szCs w:val="20"/>
      </w:rPr>
    </w:pPr>
    <w:r w:rsidRPr="0014768D">
      <w:rPr>
        <w:rFonts w:cs="Calibri"/>
        <w:b/>
        <w:sz w:val="20"/>
        <w:szCs w:val="20"/>
        <w:highlight w:val="yellow"/>
      </w:rPr>
      <w:t xml:space="preserve">Dokument musi być </w:t>
    </w:r>
    <w:bookmarkStart w:id="16" w:name="_Hlk67762173"/>
    <w:r w:rsidRPr="0014768D">
      <w:rPr>
        <w:rFonts w:cs="Calibri"/>
        <w:b/>
        <w:sz w:val="20"/>
        <w:szCs w:val="20"/>
        <w:highlight w:val="yellow"/>
      </w:rPr>
      <w:t xml:space="preserve">podpisany </w:t>
    </w:r>
    <w:bookmarkStart w:id="17" w:name="_Hlk67762143"/>
    <w:r w:rsidRPr="0014768D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14768D">
      <w:rPr>
        <w:rFonts w:cs="Calibri"/>
        <w:sz w:val="20"/>
        <w:szCs w:val="20"/>
        <w:highlight w:val="yellow"/>
      </w:rPr>
      <w:t>.</w:t>
    </w:r>
    <w:bookmarkEnd w:id="16"/>
    <w:bookmarkEnd w:id="17"/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1513D" w14:textId="77777777" w:rsidR="00395794" w:rsidRDefault="003957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87153" w14:textId="77777777" w:rsidR="00BC2239" w:rsidRDefault="00BC2239">
      <w:r>
        <w:separator/>
      </w:r>
    </w:p>
  </w:footnote>
  <w:footnote w:type="continuationSeparator" w:id="0">
    <w:p w14:paraId="332A8582" w14:textId="77777777" w:rsidR="00BC2239" w:rsidRDefault="00BC2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AC243" w14:textId="77777777" w:rsidR="00395794" w:rsidRDefault="003957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41282" w14:textId="27515710" w:rsidR="00E00790" w:rsidRPr="00CF4EA7" w:rsidRDefault="00E00790" w:rsidP="00E00790">
    <w:pPr>
      <w:pStyle w:val="Nagwek"/>
      <w:tabs>
        <w:tab w:val="left" w:pos="1440"/>
      </w:tabs>
      <w:jc w:val="center"/>
    </w:pPr>
    <w:bookmarkStart w:id="2" w:name="_Hlk122204603"/>
    <w:bookmarkStart w:id="3" w:name="_Hlk530999824"/>
    <w:bookmarkStart w:id="4" w:name="_Hlk530999927"/>
    <w:bookmarkStart w:id="5" w:name="_Hlk530999928"/>
    <w:bookmarkStart w:id="6" w:name="_Hlk530999941"/>
    <w:bookmarkStart w:id="7" w:name="_Hlk530999942"/>
    <w:bookmarkStart w:id="8" w:name="_Hlk115818613"/>
    <w:bookmarkStart w:id="9" w:name="_Hlk115818614"/>
    <w:bookmarkStart w:id="10" w:name="_Hlk122291729"/>
    <w:bookmarkStart w:id="11" w:name="_Hlk122291730"/>
    <w:bookmarkStart w:id="12" w:name="_Hlk122292319"/>
    <w:bookmarkStart w:id="13" w:name="_Hlk122292320"/>
    <w:bookmarkStart w:id="14" w:name="_Hlk122292553"/>
    <w:bookmarkStart w:id="15" w:name="_Hlk122292554"/>
  </w:p>
  <w:bookmarkEnd w:id="2"/>
  <w:p w14:paraId="0896FEEA" w14:textId="77777777" w:rsidR="00E00790" w:rsidRDefault="00E00790" w:rsidP="00E00790">
    <w:pPr>
      <w:pStyle w:val="Nagwek"/>
      <w:rPr>
        <w:rFonts w:ascii="Cambria" w:hAnsi="Cambria"/>
        <w:sz w:val="20"/>
        <w:szCs w:val="20"/>
        <w:lang w:val="pl-PL"/>
      </w:rPr>
    </w:pPr>
  </w:p>
  <w:p w14:paraId="00106A14" w14:textId="54590CFB" w:rsidR="00192A16" w:rsidRPr="00C67D85" w:rsidRDefault="00E00790" w:rsidP="00E00790">
    <w:pPr>
      <w:pStyle w:val="Nagwek"/>
      <w:rPr>
        <w:rFonts w:ascii="Arial" w:hAnsi="Arial" w:cs="Arial"/>
        <w:sz w:val="20"/>
        <w:szCs w:val="20"/>
        <w:lang w:val="pl-PL"/>
      </w:rPr>
    </w:pPr>
    <w:r w:rsidRPr="0035596A">
      <w:rPr>
        <w:rFonts w:ascii="Cambria" w:hAnsi="Cambria"/>
        <w:sz w:val="20"/>
        <w:szCs w:val="20"/>
        <w:lang w:val="pl-PL"/>
      </w:rPr>
      <w:t>Numer referencyjny:</w:t>
    </w:r>
    <w:r w:rsidR="009E47D2">
      <w:rPr>
        <w:rFonts w:ascii="Cambria" w:hAnsi="Cambria"/>
        <w:sz w:val="20"/>
        <w:szCs w:val="20"/>
        <w:lang w:val="pl-PL"/>
      </w:rPr>
      <w:t xml:space="preserve">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r w:rsidR="00395794" w:rsidRPr="00395794">
      <w:rPr>
        <w:rFonts w:ascii="Cambria" w:hAnsi="Cambria"/>
        <w:sz w:val="20"/>
        <w:szCs w:val="20"/>
        <w:lang w:val="pl-PL"/>
      </w:rPr>
      <w:t>PPI.271.28.25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05C0D" w14:textId="77777777" w:rsidR="00395794" w:rsidRDefault="00395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C041934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10D55D1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640516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65F43E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8264FBA"/>
    <w:multiLevelType w:val="hybridMultilevel"/>
    <w:tmpl w:val="C7B29736"/>
    <w:lvl w:ilvl="0" w:tplc="04150011">
      <w:start w:val="1"/>
      <w:numFmt w:val="decimal"/>
      <w:lvlText w:val="%1)"/>
      <w:lvlJc w:val="left"/>
      <w:pPr>
        <w:ind w:left="854" w:hanging="360"/>
      </w:p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6" w15:restartNumberingAfterBreak="0">
    <w:nsid w:val="439D253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8" w15:restartNumberingAfterBreak="0">
    <w:nsid w:val="4BD317D7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1" w15:restartNumberingAfterBreak="0">
    <w:nsid w:val="63F16F3E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07203567">
    <w:abstractNumId w:val="15"/>
  </w:num>
  <w:num w:numId="2" w16cid:durableId="1238981999">
    <w:abstractNumId w:val="10"/>
  </w:num>
  <w:num w:numId="3" w16cid:durableId="1566061714">
    <w:abstractNumId w:val="19"/>
  </w:num>
  <w:num w:numId="4" w16cid:durableId="429547440">
    <w:abstractNumId w:val="16"/>
  </w:num>
  <w:num w:numId="5" w16cid:durableId="1412696353">
    <w:abstractNumId w:val="18"/>
  </w:num>
  <w:num w:numId="6" w16cid:durableId="465702456">
    <w:abstractNumId w:val="11"/>
  </w:num>
  <w:num w:numId="7" w16cid:durableId="1682969372">
    <w:abstractNumId w:val="9"/>
  </w:num>
  <w:num w:numId="8" w16cid:durableId="1997490476">
    <w:abstractNumId w:val="12"/>
  </w:num>
  <w:num w:numId="9" w16cid:durableId="1409307694">
    <w:abstractNumId w:val="13"/>
  </w:num>
  <w:num w:numId="10" w16cid:durableId="1985700061">
    <w:abstractNumId w:val="21"/>
  </w:num>
  <w:num w:numId="11" w16cid:durableId="26836601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0227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0B26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97EA6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BCF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D7C7C"/>
    <w:rsid w:val="002E0A89"/>
    <w:rsid w:val="002F0291"/>
    <w:rsid w:val="002F0588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38D4"/>
    <w:rsid w:val="00373A70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5794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3676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95553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8BE"/>
    <w:rsid w:val="005A1915"/>
    <w:rsid w:val="005A3AF6"/>
    <w:rsid w:val="005A4EF6"/>
    <w:rsid w:val="005A7D9C"/>
    <w:rsid w:val="005B588A"/>
    <w:rsid w:val="005C02F8"/>
    <w:rsid w:val="005C0AD2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A96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1C7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D40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73E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7360C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2798"/>
    <w:rsid w:val="009346E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C5"/>
    <w:rsid w:val="009D4D28"/>
    <w:rsid w:val="009D5F18"/>
    <w:rsid w:val="009D6C0A"/>
    <w:rsid w:val="009E13F4"/>
    <w:rsid w:val="009E3077"/>
    <w:rsid w:val="009E3C0C"/>
    <w:rsid w:val="009E47D2"/>
    <w:rsid w:val="009E6B1D"/>
    <w:rsid w:val="009F246A"/>
    <w:rsid w:val="009F3788"/>
    <w:rsid w:val="009F41F4"/>
    <w:rsid w:val="009F7330"/>
    <w:rsid w:val="00A001A0"/>
    <w:rsid w:val="00A01864"/>
    <w:rsid w:val="00A0223C"/>
    <w:rsid w:val="00A05030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2EAC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2E8C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62BC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517F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5A47"/>
    <w:rsid w:val="00C574BE"/>
    <w:rsid w:val="00C57F0E"/>
    <w:rsid w:val="00C6357F"/>
    <w:rsid w:val="00C64003"/>
    <w:rsid w:val="00C640EF"/>
    <w:rsid w:val="00C652B5"/>
    <w:rsid w:val="00C67D8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87930"/>
    <w:rsid w:val="00C900DF"/>
    <w:rsid w:val="00C920BE"/>
    <w:rsid w:val="00C9266C"/>
    <w:rsid w:val="00C94883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5E84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00790"/>
    <w:rsid w:val="00E05453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EF60FC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29D2"/>
    <w:rsid w:val="00FE39AD"/>
    <w:rsid w:val="00FE3D47"/>
    <w:rsid w:val="00FE4CFE"/>
    <w:rsid w:val="00FE6F92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3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812DC8-B56B-4BE7-A8FC-50579EE280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B82FEF-C218-48D8-843D-868D74C40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212</Words>
  <Characters>1762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Tomasz </cp:lastModifiedBy>
  <cp:revision>35</cp:revision>
  <cp:lastPrinted>2013-04-03T06:33:00Z</cp:lastPrinted>
  <dcterms:created xsi:type="dcterms:W3CDTF">2021-12-17T08:05:00Z</dcterms:created>
  <dcterms:modified xsi:type="dcterms:W3CDTF">2025-06-26T08:20:00Z</dcterms:modified>
</cp:coreProperties>
</file>